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A8" w:rsidRDefault="00EE57A8">
      <w:pPr>
        <w:jc w:val="center"/>
      </w:pPr>
      <w:r>
        <w:rPr>
          <w:b/>
          <w:sz w:val="32"/>
        </w:rPr>
        <w:t>ЗАЯВА</w:t>
      </w:r>
    </w:p>
    <w:p w:rsidR="00EE57A8" w:rsidRDefault="00EE57A8">
      <w:pPr>
        <w:jc w:val="right"/>
      </w:pPr>
      <w:r>
        <w:t>Президенту Громадської спілки</w:t>
      </w:r>
      <w:r>
        <w:br/>
        <w:t>Всеукраїнська ліга організацій</w:t>
      </w:r>
      <w:r>
        <w:br/>
        <w:t>осіб з інвалідністю зору</w:t>
      </w:r>
      <w:r>
        <w:br/>
        <w:t>«Сучасний погляд»</w:t>
      </w:r>
      <w:r>
        <w:br/>
        <w:t>_____________________</w:t>
      </w:r>
    </w:p>
    <w:p w:rsidR="00EE57A8" w:rsidRDefault="00EE57A8">
      <w:pPr>
        <w:jc w:val="right"/>
      </w:pPr>
      <w:r>
        <w:t>від</w:t>
      </w:r>
      <w:r>
        <w:br/>
        <w:t>__________________________________</w:t>
      </w:r>
      <w:r>
        <w:br/>
        <w:t>(ПІБ повністю)</w:t>
      </w:r>
      <w:r>
        <w:br/>
        <w:t>Паспорт: серія _____ № __________</w:t>
      </w:r>
      <w:r>
        <w:br/>
        <w:t>Інформація про інвалідність (за наявності): __________________________</w:t>
      </w:r>
      <w:r>
        <w:br/>
        <w:t>Адреса проживання: ____________________________</w:t>
      </w:r>
      <w:r>
        <w:br/>
        <w:t>Телефон: ___________________</w:t>
      </w:r>
      <w:r>
        <w:br/>
        <w:t>E-mail: ______________________</w:t>
      </w:r>
    </w:p>
    <w:p w:rsidR="00EE57A8" w:rsidRDefault="00EE57A8">
      <w:r>
        <w:br/>
      </w:r>
    </w:p>
    <w:p w:rsidR="00EE57A8" w:rsidRDefault="00EE57A8">
      <w:pPr>
        <w:jc w:val="both"/>
      </w:pPr>
      <w:r>
        <w:t>Прошу прийняти мене до складу членів Громадської спілки Всеукраїнська ліга організацій осіб з інвалідністю зору «Сучасний погляд».</w:t>
      </w:r>
      <w:r>
        <w:br/>
      </w:r>
      <w:r>
        <w:br/>
        <w:t>Я ознайомлений(а) зі Статутом, іншими статутними документами та внутрішніми політиками спілки, поділяю її мету, цілі та напрямки діяльності.</w:t>
      </w:r>
      <w:r>
        <w:br/>
        <w:t>Надаю згоду на обробку, зберігання та використання моїх персональних даних відповідно до Закону України «Про захист персональних даних».</w:t>
      </w:r>
      <w:r>
        <w:br/>
        <w:t>Зобов’язуюсь дотримуватись положень Статуту та брати активну участь у діяльності спілки.</w:t>
      </w:r>
    </w:p>
    <w:p w:rsidR="00EE57A8" w:rsidRDefault="00EE57A8">
      <w:r>
        <w:t>___» ____________ 20__ р.</w:t>
      </w:r>
      <w:r>
        <w:br/>
        <w:t>_________________________</w:t>
      </w:r>
      <w:r>
        <w:br/>
        <w:t>(підпис)</w:t>
      </w:r>
    </w:p>
    <w:sectPr w:rsidR="00EE57A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">
    <w:altName w:val="ЌЃ~??eЃg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4"/>
  </w:num>
  <w:num w:numId="17">
    <w:abstractNumId w:val="7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730"/>
    <w:rsid w:val="00034616"/>
    <w:rsid w:val="0006063C"/>
    <w:rsid w:val="0015074B"/>
    <w:rsid w:val="0029639D"/>
    <w:rsid w:val="00326F90"/>
    <w:rsid w:val="00327427"/>
    <w:rsid w:val="0033461F"/>
    <w:rsid w:val="004F0C11"/>
    <w:rsid w:val="006322FA"/>
    <w:rsid w:val="00AA1D8D"/>
    <w:rsid w:val="00B47730"/>
    <w:rsid w:val="00CB0664"/>
    <w:rsid w:val="00EE57A8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C693F"/>
    <w:pPr>
      <w:spacing w:after="200" w:line="276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" w:hAnsi="Calibri"/>
      <w:b/>
      <w:bCs/>
      <w:color w:val="365F91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" w:hAnsi="Calibri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" w:hAnsi="Calibri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" w:hAnsi="Calibri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" w:hAnsi="Calibr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693F"/>
    <w:rPr>
      <w:rFonts w:ascii="Calibri" w:eastAsia="MS Gothi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693F"/>
    <w:rPr>
      <w:rFonts w:ascii="Calibri" w:eastAsia="MS Gothi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C693F"/>
    <w:rPr>
      <w:rFonts w:ascii="Calibri" w:eastAsia="MS Gothi" w:hAnsi="Calibri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C693F"/>
    <w:rPr>
      <w:rFonts w:ascii="Calibri" w:eastAsia="MS Gothi" w:hAnsi="Calibri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C693F"/>
    <w:rPr>
      <w:rFonts w:ascii="Calibri" w:eastAsia="MS Gothi" w:hAnsi="Calibri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C693F"/>
    <w:rPr>
      <w:rFonts w:ascii="Calibri" w:eastAsia="MS Gothi" w:hAnsi="Calibri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C693F"/>
    <w:rPr>
      <w:rFonts w:ascii="Calibri" w:eastAsia="MS Gothi" w:hAnsi="Calibri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C693F"/>
    <w:rPr>
      <w:rFonts w:ascii="Calibri" w:eastAsia="MS Gothi" w:hAnsi="Calibri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C693F"/>
    <w:rPr>
      <w:rFonts w:ascii="Calibri" w:eastAsia="MS Gothi" w:hAnsi="Calibri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styleId="NoSpacing">
    <w:name w:val="No Spacing"/>
    <w:uiPriority w:val="99"/>
    <w:qFormat/>
    <w:rsid w:val="00FC693F"/>
  </w:style>
  <w:style w:type="paragraph" w:styleId="Title">
    <w:name w:val="Title"/>
    <w:basedOn w:val="Normal"/>
    <w:next w:val="Normal"/>
    <w:link w:val="TitleChar"/>
    <w:uiPriority w:val="99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C693F"/>
    <w:rPr>
      <w:rFonts w:ascii="Calibri" w:eastAsia="MS Gothi" w:hAnsi="Calibri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C693F"/>
    <w:pPr>
      <w:numPr>
        <w:ilvl w:val="1"/>
      </w:numPr>
    </w:pPr>
    <w:rPr>
      <w:rFonts w:ascii="Calibri" w:eastAsia="MS Gothi" w:hAnsi="Calibr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C693F"/>
    <w:rPr>
      <w:rFonts w:ascii="Calibri" w:eastAsia="MS Gothi" w:hAnsi="Calibri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A1D8D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A1D8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A1D8D"/>
    <w:rPr>
      <w:rFonts w:cs="Times New Roman"/>
      <w:sz w:val="16"/>
      <w:szCs w:val="16"/>
    </w:rPr>
  </w:style>
  <w:style w:type="paragraph" w:styleId="List">
    <w:name w:val="List"/>
    <w:basedOn w:val="Normal"/>
    <w:uiPriority w:val="99"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rsid w:val="00326F90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rsid w:val="00326F90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rsid w:val="00326F90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rsid w:val="00326F90"/>
    <w:pPr>
      <w:numPr>
        <w:numId w:val="11"/>
      </w:numPr>
      <w:tabs>
        <w:tab w:val="clear" w:pos="72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rsid w:val="0029639D"/>
    <w:pPr>
      <w:numPr>
        <w:numId w:val="12"/>
      </w:numPr>
      <w:tabs>
        <w:tab w:val="clear" w:pos="1080"/>
        <w:tab w:val="num" w:pos="720"/>
      </w:tabs>
      <w:ind w:left="720"/>
      <w:contextualSpacing/>
    </w:pPr>
  </w:style>
  <w:style w:type="paragraph" w:styleId="ListNumber3">
    <w:name w:val="List Number 3"/>
    <w:basedOn w:val="Normal"/>
    <w:uiPriority w:val="99"/>
    <w:rsid w:val="0029639D"/>
    <w:pPr>
      <w:numPr>
        <w:numId w:val="13"/>
      </w:numPr>
      <w:tabs>
        <w:tab w:val="clear" w:pos="360"/>
        <w:tab w:val="num" w:pos="1080"/>
      </w:tabs>
      <w:ind w:left="1080"/>
      <w:contextualSpacing/>
    </w:pPr>
  </w:style>
  <w:style w:type="paragraph" w:styleId="ListContinue">
    <w:name w:val="List Continue"/>
    <w:basedOn w:val="Normal"/>
    <w:uiPriority w:val="99"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29639D"/>
    <w:rPr>
      <w:rFonts w:ascii="Courier" w:hAnsi="Courier" w:cs="Times New Roman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99"/>
    <w:qFormat/>
    <w:rsid w:val="00FC693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C693F"/>
    <w:rPr>
      <w:rFonts w:cs="Times New Roman"/>
      <w:i/>
      <w:iCs/>
      <w:color w:val="000000"/>
    </w:rPr>
  </w:style>
  <w:style w:type="paragraph" w:styleId="Caption">
    <w:name w:val="caption"/>
    <w:basedOn w:val="Normal"/>
    <w:next w:val="Normal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99"/>
    <w:qFormat/>
    <w:rsid w:val="00FC693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C693F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C693F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C693F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C693F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C693F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C693F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C693F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C693F"/>
    <w:pPr>
      <w:outlineLvl w:val="9"/>
    </w:pPr>
  </w:style>
  <w:style w:type="table" w:styleId="TableGrid">
    <w:name w:val="Table Grid"/>
    <w:basedOn w:val="TableNormal"/>
    <w:uiPriority w:val="99"/>
    <w:rsid w:val="00FC69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FC693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FC693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FC693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FC693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FC693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rsid w:val="00FC693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rsid w:val="00FC693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List">
    <w:name w:val="Light List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Grid">
    <w:name w:val="Light Grid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" w:hAnsi="Calibri" w:cs="Times New Roman"/>
        <w:b/>
        <w:bCs/>
      </w:rPr>
    </w:tblStylePr>
    <w:tblStylePr w:type="lastCol">
      <w:rPr>
        <w:rFonts w:ascii="Calibri" w:eastAsia="MS Gothi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Shading1">
    <w:name w:val="Medium Shading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CB0664"/>
    <w:rPr>
      <w:rFonts w:ascii="Calibri" w:eastAsia="MS Goth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DarkList">
    <w:name w:val="Dark List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Shading">
    <w:name w:val="Colorful Shading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1">
    <w:name w:val="Colorful Shading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List">
    <w:name w:val="Colorful List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ColorfulGrid">
    <w:name w:val="Colorful Grid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143</Words>
  <Characters>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Administrator</cp:lastModifiedBy>
  <cp:revision>2</cp:revision>
  <dcterms:created xsi:type="dcterms:W3CDTF">2013-12-23T23:15:00Z</dcterms:created>
  <dcterms:modified xsi:type="dcterms:W3CDTF">2025-07-22T09:03:00Z</dcterms:modified>
</cp:coreProperties>
</file>